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2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蒋宝平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5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041042—002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药理学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蒋宝平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B6-401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041042—002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药理学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蒋宝平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B6-401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